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43B97" w14:textId="77777777" w:rsidR="00EF4E7C" w:rsidRDefault="00000000">
      <w:pPr>
        <w:pStyle w:val="Heading1"/>
      </w:pPr>
      <w:r>
        <w:t>Summit County, Ohio – Hygiene &amp; Personal Care Resources</w:t>
      </w:r>
    </w:p>
    <w:p w14:paraId="509EFEF9" w14:textId="2139BC7D" w:rsidR="00EF4E7C" w:rsidRPr="003A5F36" w:rsidRDefault="00000000" w:rsidP="003A5F36">
      <w:pPr>
        <w:pStyle w:val="ListParagraph"/>
        <w:numPr>
          <w:ilvl w:val="0"/>
          <w:numId w:val="10"/>
        </w:numPr>
        <w:rPr>
          <w:b/>
          <w:bCs/>
        </w:rPr>
      </w:pPr>
      <w:r w:rsidRPr="003A5F36">
        <w:rPr>
          <w:b/>
          <w:bCs/>
        </w:rPr>
        <w:t>Stow’s Helping Hands – Community Clothing Closet &amp; Personal Care Collection</w:t>
      </w:r>
    </w:p>
    <w:p w14:paraId="5132432B" w14:textId="77777777" w:rsidR="003A5F36" w:rsidRDefault="00000000" w:rsidP="003A5F36">
      <w:pPr>
        <w:pStyle w:val="ListParagraph"/>
        <w:numPr>
          <w:ilvl w:val="0"/>
          <w:numId w:val="12"/>
        </w:numPr>
      </w:pPr>
      <w:r>
        <w:t>Provides clothing, hygiene, and personal care items for families in need</w:t>
      </w:r>
    </w:p>
    <w:p w14:paraId="7906D405" w14:textId="77777777" w:rsidR="003A5F36" w:rsidRDefault="00000000" w:rsidP="003A5F36">
      <w:pPr>
        <w:pStyle w:val="ListParagraph"/>
        <w:numPr>
          <w:ilvl w:val="1"/>
          <w:numId w:val="12"/>
        </w:numPr>
      </w:pPr>
      <w:r>
        <w:t>Location: Stow, OH</w:t>
      </w:r>
    </w:p>
    <w:p w14:paraId="7EA87E9B" w14:textId="1DE8F808" w:rsidR="00EF4E7C" w:rsidRDefault="00000000" w:rsidP="003A5F36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="003A5F36" w:rsidRPr="00C23A15">
          <w:rPr>
            <w:rStyle w:val="Hyperlink"/>
          </w:rPr>
          <w:t>https://stowohio.org/612/Stows-Helping-Hands</w:t>
        </w:r>
      </w:hyperlink>
      <w:r w:rsidR="003A5F36">
        <w:t xml:space="preserve"> </w:t>
      </w:r>
    </w:p>
    <w:p w14:paraId="66A989AD" w14:textId="77777777" w:rsidR="003A5F36" w:rsidRDefault="003A5F36" w:rsidP="003A5F36">
      <w:pPr>
        <w:pStyle w:val="ListParagraph"/>
        <w:ind w:left="1710"/>
      </w:pPr>
    </w:p>
    <w:p w14:paraId="210DEC95" w14:textId="05249D58" w:rsidR="00EF4E7C" w:rsidRPr="003A5F36" w:rsidRDefault="00000000" w:rsidP="003A5F36">
      <w:pPr>
        <w:pStyle w:val="ListParagraph"/>
        <w:numPr>
          <w:ilvl w:val="0"/>
          <w:numId w:val="10"/>
        </w:numPr>
        <w:rPr>
          <w:b/>
          <w:bCs/>
        </w:rPr>
      </w:pPr>
      <w:r w:rsidRPr="003A5F36">
        <w:rPr>
          <w:b/>
          <w:bCs/>
        </w:rPr>
        <w:t>The Salvation Army – Summit County / Akron</w:t>
      </w:r>
    </w:p>
    <w:p w14:paraId="2BD72476" w14:textId="77777777" w:rsidR="003A5F36" w:rsidRDefault="00000000" w:rsidP="003A5F36">
      <w:pPr>
        <w:pStyle w:val="ListParagraph"/>
        <w:numPr>
          <w:ilvl w:val="0"/>
          <w:numId w:val="12"/>
        </w:numPr>
      </w:pPr>
      <w:r>
        <w:t>Provides clothing and personal care/hygiene supplies as part of homeless and basic needs programs</w:t>
      </w:r>
    </w:p>
    <w:p w14:paraId="2E39D5BD" w14:textId="26F1F8E0" w:rsidR="00EF4E7C" w:rsidRDefault="00000000" w:rsidP="003A5F36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="003A5F36" w:rsidRPr="00C23A15">
          <w:rPr>
            <w:rStyle w:val="Hyperlink"/>
          </w:rPr>
          <w:t>https://www.findhelp.org/the-salvation-army-of-akron---summit-county--</w:t>
        </w:r>
        <w:proofErr w:type="spellStart"/>
        <w:r w:rsidR="003A5F36" w:rsidRPr="00C23A15">
          <w:rPr>
            <w:rStyle w:val="Hyperlink"/>
          </w:rPr>
          <w:t>akron</w:t>
        </w:r>
        <w:proofErr w:type="spellEnd"/>
        <w:r w:rsidR="003A5F36" w:rsidRPr="00C23A15">
          <w:rPr>
            <w:rStyle w:val="Hyperlink"/>
          </w:rPr>
          <w:t>-oh-homeless-services/6311790409678848</w:t>
        </w:r>
      </w:hyperlink>
      <w:r w:rsidR="003A5F36">
        <w:t xml:space="preserve"> </w:t>
      </w:r>
    </w:p>
    <w:p w14:paraId="36C8FF5B" w14:textId="77777777" w:rsidR="003A5F36" w:rsidRDefault="003A5F36" w:rsidP="003A5F36">
      <w:pPr>
        <w:pStyle w:val="ListParagraph"/>
        <w:ind w:left="1710"/>
      </w:pPr>
    </w:p>
    <w:p w14:paraId="7BC983AE" w14:textId="1FE6848A" w:rsidR="00EF4E7C" w:rsidRPr="003A5F36" w:rsidRDefault="00000000" w:rsidP="003A5F36">
      <w:pPr>
        <w:pStyle w:val="ListParagraph"/>
        <w:numPr>
          <w:ilvl w:val="0"/>
          <w:numId w:val="10"/>
        </w:numPr>
        <w:rPr>
          <w:b/>
          <w:bCs/>
        </w:rPr>
      </w:pPr>
      <w:r w:rsidRPr="003A5F36">
        <w:rPr>
          <w:b/>
          <w:bCs/>
        </w:rPr>
        <w:t>Haven of Rest Ministries – Akron</w:t>
      </w:r>
    </w:p>
    <w:p w14:paraId="5F0FA16C" w14:textId="77777777" w:rsidR="003A5F36" w:rsidRDefault="00000000" w:rsidP="003A5F36">
      <w:pPr>
        <w:pStyle w:val="ListParagraph"/>
        <w:numPr>
          <w:ilvl w:val="0"/>
          <w:numId w:val="12"/>
        </w:numPr>
      </w:pPr>
      <w:r>
        <w:t>Provides clothing, household items, diapers, wipes, and women’s hygiene products</w:t>
      </w:r>
    </w:p>
    <w:p w14:paraId="7CCDAA1C" w14:textId="02941A6E" w:rsidR="00EF4E7C" w:rsidRDefault="00000000" w:rsidP="003A5F36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="003A5F36" w:rsidRPr="00C23A15">
          <w:rPr>
            <w:rStyle w:val="Hyperlink"/>
          </w:rPr>
          <w:t>https://ohifamily.osumc.edu/categories/622648e38c018573142f9cb1</w:t>
        </w:r>
      </w:hyperlink>
      <w:r w:rsidR="003A5F36">
        <w:t xml:space="preserve"> </w:t>
      </w:r>
    </w:p>
    <w:p w14:paraId="1083E81E" w14:textId="77777777" w:rsidR="003A5F36" w:rsidRDefault="003A5F36" w:rsidP="003A5F36">
      <w:pPr>
        <w:pStyle w:val="ListParagraph"/>
        <w:ind w:left="990"/>
      </w:pPr>
    </w:p>
    <w:p w14:paraId="7903F6C5" w14:textId="37C363EC" w:rsidR="00EF4E7C" w:rsidRPr="003A5F36" w:rsidRDefault="00000000" w:rsidP="003A5F36">
      <w:pPr>
        <w:pStyle w:val="ListParagraph"/>
        <w:numPr>
          <w:ilvl w:val="0"/>
          <w:numId w:val="10"/>
        </w:numPr>
        <w:rPr>
          <w:b/>
          <w:bCs/>
        </w:rPr>
      </w:pPr>
      <w:r w:rsidRPr="003A5F36">
        <w:rPr>
          <w:b/>
          <w:bCs/>
        </w:rPr>
        <w:t>Common Threads Closet – Barberton (Summit County)</w:t>
      </w:r>
    </w:p>
    <w:p w14:paraId="34CE2923" w14:textId="77777777" w:rsidR="003A5F36" w:rsidRDefault="00000000" w:rsidP="003A5F36">
      <w:pPr>
        <w:pStyle w:val="ListParagraph"/>
        <w:numPr>
          <w:ilvl w:val="0"/>
          <w:numId w:val="12"/>
        </w:numPr>
      </w:pPr>
      <w:r>
        <w:t>Provides clothing, shoes, and toiletries pantry for individuals and families</w:t>
      </w:r>
    </w:p>
    <w:p w14:paraId="281ED47C" w14:textId="7C7E7189" w:rsidR="00EF4E7C" w:rsidRDefault="00000000" w:rsidP="003A5F36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="003A5F36" w:rsidRPr="00C23A15">
          <w:rPr>
            <w:rStyle w:val="Hyperlink"/>
          </w:rPr>
          <w:t>https://www.facebook.com/p/Common-Threads-Closet-in-Barberton-100039183761287</w:t>
        </w:r>
      </w:hyperlink>
      <w:r w:rsidR="003A5F36">
        <w:t xml:space="preserve"> </w:t>
      </w:r>
    </w:p>
    <w:sectPr w:rsidR="00EF4E7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54B7FC6"/>
    <w:multiLevelType w:val="hybridMultilevel"/>
    <w:tmpl w:val="E98C5214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58D47DD4"/>
    <w:multiLevelType w:val="hybridMultilevel"/>
    <w:tmpl w:val="27F0A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3F48D6"/>
    <w:multiLevelType w:val="hybridMultilevel"/>
    <w:tmpl w:val="B694E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402111">
    <w:abstractNumId w:val="8"/>
  </w:num>
  <w:num w:numId="2" w16cid:durableId="948390182">
    <w:abstractNumId w:val="6"/>
  </w:num>
  <w:num w:numId="3" w16cid:durableId="572744648">
    <w:abstractNumId w:val="5"/>
  </w:num>
  <w:num w:numId="4" w16cid:durableId="364865179">
    <w:abstractNumId w:val="4"/>
  </w:num>
  <w:num w:numId="5" w16cid:durableId="893466947">
    <w:abstractNumId w:val="7"/>
  </w:num>
  <w:num w:numId="6" w16cid:durableId="1225603069">
    <w:abstractNumId w:val="3"/>
  </w:num>
  <w:num w:numId="7" w16cid:durableId="1794207445">
    <w:abstractNumId w:val="2"/>
  </w:num>
  <w:num w:numId="8" w16cid:durableId="1764447629">
    <w:abstractNumId w:val="1"/>
  </w:num>
  <w:num w:numId="9" w16cid:durableId="694306859">
    <w:abstractNumId w:val="0"/>
  </w:num>
  <w:num w:numId="10" w16cid:durableId="782958923">
    <w:abstractNumId w:val="11"/>
  </w:num>
  <w:num w:numId="11" w16cid:durableId="1357076017">
    <w:abstractNumId w:val="10"/>
  </w:num>
  <w:num w:numId="12" w16cid:durableId="6366872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A5F36"/>
    <w:rsid w:val="003E13E8"/>
    <w:rsid w:val="00532585"/>
    <w:rsid w:val="006C7C91"/>
    <w:rsid w:val="00AA1D8D"/>
    <w:rsid w:val="00B47730"/>
    <w:rsid w:val="00CB0664"/>
    <w:rsid w:val="00CE1D12"/>
    <w:rsid w:val="00EF4E7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713675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3A5F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5F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ifamily.osumc.edu/categories/622648e38c018573142f9cb1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indhelp.org/the-salvation-army-of-akron---summit-county--akron-oh-homeless-services/631179040967884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owohio.org/612/Stows-Helping-Hand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p/Common-Threads-Closet-in-Barberton-1000391837612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1136</Characters>
  <Application>Microsoft Office Word</Application>
  <DocSecurity>0</DocSecurity>
  <Lines>30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4</cp:revision>
  <dcterms:created xsi:type="dcterms:W3CDTF">2025-10-02T15:27:00Z</dcterms:created>
  <dcterms:modified xsi:type="dcterms:W3CDTF">2026-01-21T17:42:00Z</dcterms:modified>
  <cp:category/>
</cp:coreProperties>
</file>